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Hofgutweg 1G, 3400 Burgdorf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632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38667477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49484113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