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637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637 Via Coller 3, Domat/Ems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39412115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4677208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Romman Martin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