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637</w:t>
          </w:r>
        </w:p>
        <w:p>
          <w:pPr>
            <w:spacing w:before="0" w:after="0"/>
          </w:pPr>
          <w:r>
            <w:t>DN 637 Via Coller 3, Domat/Ems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