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Apfelweg 2, 8404 Winterthur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635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1372146427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51876517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