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Sebastianstrasse 46, 9487 Nendeln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615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59479558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7355112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