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Sebastianstrasse 46, 9487 Nendeln</w:t>
          </w:r>
        </w:p>
        <w:p>
          <w:pPr>
            <w:spacing w:before="0" w:after="0"/>
          </w:pPr>
          <w:r>
            <w:t>615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