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Im Rebacker 4, 8590 Romanshorn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610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018688527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245138730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