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DN 637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drawing>
          <wp:inline distT="0" distB="0" distL="0" distR="0">
            <wp:extent cx="2152650" cy="2880000"/>
            <wp:effectExtent l="0" t="0" r="0" b="0"/>
            <wp:docPr id="1032811497" name="" descr="image description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742594061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