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637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207929025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7767621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