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Schildstrasse 18, 8200 Schaffhausen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625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19210497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245112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