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ildstrasse 18, 8200 Schaffhausen</w:t>
          </w:r>
        </w:p>
        <w:p>
          <w:pPr>
            <w:spacing w:before="0" w:after="0"/>
          </w:pPr>
          <w:r>
            <w:t>6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