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Weidstrasse 33, 4656 Starrkirch-Wil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5013914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220392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