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Schlafzimner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27325934" name="d6a65c90-da6e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5565303" name="d6a65c90-da6e-11f0-9333-59de57f58ae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0381212" name="db8e9e20-da6e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0537410" name="db8e9e20-da6e-11f0-9333-59de57f58ae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Wohnzimner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70625644" name="519ffd70-da6f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0789908" name="519ffd70-da6f-11f0-9333-59de57f58ae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99641863" name="55da24b0-da6f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297294" name="55da24b0-da6f-11f0-9333-59de57f58ae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/ Gang </w:t>
            </w:r>
          </w:p>
          <w:p>
            <w:pPr>
              <w:spacing w:before="0" w:after="0"/>
            </w:pPr>
            <w:r>
              <w:t>EG-OG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6071918" name="9b182040-da6f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2472531" name="9b182040-da6f-11f0-9333-59de57f58ae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49326409" name="9f96f1a0-da6f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4959625" name="9f96f1a0-da6f-11f0-9333-59de57f58ae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Weidstrasse 33, 4656 Starrkirch-Wil</w:t>
          </w:r>
        </w:p>
        <w:p>
          <w:pPr>
            <w:spacing w:before="0" w:after="0"/>
          </w:pPr>
          <w:r>
            <w:t>642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