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Schlacke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>Wasserrohr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Rossweg 10/20, 5332 Rekingen</w:t>
          </w:r>
        </w:p>
        <w:p>
          <w:pPr>
            <w:spacing w:before="0" w:after="0"/>
          </w:pPr>
          <w:r>
            <w:t>621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