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Rossweg 10/20, 5332 Rekingen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621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658622855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925021934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