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Apfelweg 2, 8404 Winterthur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635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387803720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24301507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