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Hömelstrasse 12, 8636 Wald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91085012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7412039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