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Rietstrasse 24, 8260 Stein am Rhein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603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47393375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74492467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