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Rietstrasse 24, 8260 Stein am Rhein</w:t>
          </w:r>
        </w:p>
        <w:p>
          <w:pPr>
            <w:spacing w:before="0" w:after="0"/>
          </w:pPr>
          <w:r>
            <w:t>603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