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EG rechts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2200223" name="b3c7c1d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7689157" name="b3c7c1d0-cf58-11f0-8347-4549d71ca0b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4868542" name="bdcf0c6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4885799" name="bdcf0c60-cf58-11f0-8347-4549d71ca0b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rechts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926889" name="e900065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6049393" name="e9000650-cf58-11f0-8347-4549d71ca0b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870301" name="ede9f590-cf58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8237970" name="ede9f590-cf58-11f0-8347-4549d71ca0b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6264763" name="1691ac9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915122" name="1691ac90-cf59-11f0-8347-4549d71ca0b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2640079" name="33520e6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869159" name="33520e60-cf59-11f0-8347-4549d71ca0b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9493877" name="5fad307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1227012" name="5fad3070-cf59-11f0-8347-4549d71ca0b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6957071" name="7820cd60-cf59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635229" name="7820cd60-cf59-11f0-8347-4549d71ca0b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8572587" name="d2b92280-cf5a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5322382" name="d2b92280-cf5a-11f0-8347-4549d71ca0b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6164734" name="d9bcf110-cf5a-11f0-8347-4549d71ca0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788579" name="d9bcf110-cf5a-11f0-8347-4549d71ca0b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Rietstrasse 24, 8260 Stein am Rhein</w:t>
          </w:r>
        </w:p>
        <w:p>
          <w:pPr>
            <w:spacing w:before="0" w:after="0"/>
          </w:pPr>
          <w:r>
            <w:t>603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