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Sebastianstrasse 46, 9487 Nendeln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615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32952791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8135069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