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Hömelstrasse 12, 8636 Wald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10266194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93450740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