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Hirschwiese 8,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42763210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0635206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