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2326"/>
        <w:gridCol w:w="2326"/>
        <w:gridCol w:w="2326"/>
        <w:gridCol w:w="2326"/>
        <w:gridCol w:w="2326"/>
        <w:gridCol w:w="2326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Enthaltene Einzelproben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Zugehörige Verdachtsmomente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Herkunft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Ergebnis Analytik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Hirschwiese 8, 8730 Uznach</w:t>
          </w:r>
        </w:p>
        <w:p>
          <w:pPr>
            <w:spacing w:before="0" w:after="0"/>
          </w:pPr>
          <w:r>
            <w:t>619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Mischproben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