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Hohlenbaumstrasse 95, 8200 Schaffhausen</w:t>
          </w:r>
        </w:p>
        <w:p>
          <w:pPr>
            <w:spacing w:before="0" w:after="0"/>
          </w:pPr>
          <w:r>
            <w:t>628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