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Hohlenbaumstrasse 95, 8200 Schaffhausen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628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207772882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6931080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