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/ Gang </w:t>
            </w:r>
          </w:p>
          <w:p>
            <w:pPr>
              <w:spacing w:before="0" w:after="0"/>
            </w:pPr>
            <w:r>
              <w:t>EG -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22334446" name="86a4a560-d66a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7935282" name="86a4a560-d66a-11f0-b33c-15a3b585661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5900638" name="8d5b8c70-d66a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9154448" name="8d5b8c70-d66a-11f0-b33c-15a3b585661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507602" name="3bb619c0-d66b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1890490" name="3bb619c0-d66b-11f0-b33c-15a3b585661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2028500" name="410e0d10-d66b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4479258" name="410e0d10-d66b-11f0-b33c-15a3b585661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Velokeller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1801812" name="c5683130-d66b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1129788" name="c5683130-d66b-11f0-b33c-15a3b585661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4663111" name="c9738040-d66b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4739978" name="c9738040-d66b-11f0-b33c-15a3b585661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/ Gang 2.WHG</w:t>
            </w:r>
          </w:p>
          <w:p>
            <w:pPr>
              <w:spacing w:before="0" w:after="0"/>
            </w:pPr>
            <w:r>
              <w:t>EG -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6486330" name="380f3c60-d66c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6261436" name="380f3c60-d66c-11f0-b33c-15a3b585661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03041448" name="3d9c2260-d66c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8186531" name="3d9c2260-d66c-11f0-b33c-15a3b585661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EG-OG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37719748" name="e5722340-d66c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7147027" name="e5722340-d66c-11f0-b33c-15a3b585661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44120" name="e90e0eb0-d66c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0514382" name="e90e0eb0-d66c-11f0-b33c-15a3b585661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EG-DG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4711069" name="4b9969d0-d66d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7054326" name="4b9969d0-d66d-11f0-b33c-15a3b585661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67177834" name="4ec6b4f0-d66d-11f0-b33c-15a3b585661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6229679" name="4ec6b4f0-d66d-11f0-b33c-15a3b585661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Hohlenbaumstrasse 95, 8200 Schaffhausen</w:t>
          </w:r>
        </w:p>
        <w:p>
          <w:pPr>
            <w:spacing w:before="0" w:after="0"/>
          </w:pPr>
          <w:r>
            <w:t>628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