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Rishaldenweg 21, 4852 Rothrist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98226007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1483244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