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ishaldenweg 21, 4852 Rothrist</w:t>
          </w:r>
        </w:p>
        <w:p>
          <w:pPr>
            <w:spacing w:before="0" w:after="0"/>
          </w:pPr>
          <w:r>
            <w:t>6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