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Dättwilerstrasse 37, 5405 Baden</w:t>
          </w:r>
        </w:p>
        <w:p>
          <w:pPr>
            <w:spacing w:before="0" w:after="0"/>
          </w:pPr>
          <w:r>
            <w:t>627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