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Dättwilerstrasse 37, 5405 Baden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627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70642985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7804934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