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19376133" name="981a22b0-d5b2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5480504" name="981a22b0-d5b2-11f0-acad-676edea52ee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87988300" name="9bf14260-d5b2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73627240" name="9bf14260-d5b2-11f0-acad-676edea52ee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7009816" name="ab0fcdc0-d5b2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0257807" name="ab0fcdc0-d5b2-11f0-acad-676edea52ee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92479140" name="af0bda90-d5b2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35764137" name="af0bda90-d5b2-11f0-acad-676edea52ee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76242623" name="d9210440-d5b2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2590967" name="d9210440-d5b2-11f0-acad-676edea52ee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25650622" name="de8b6e20-d5b2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02827149" name="de8b6e20-d5b2-11f0-acad-676edea52ee5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93046651" name="e9daf020-d5b2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9324774" name="e9daf020-d5b2-11f0-acad-676edea52ee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56062368" name="ee34d460-d5b2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0984606" name="ee34d460-d5b2-11f0-acad-676edea52ee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Reduit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74595975" name="fa15e800-d5b2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43625758" name="fa15e800-d5b2-11f0-acad-676edea52ee5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30267427" name="fe680410-d5b2-11f0-acad-676edea52e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7351452" name="fe680410-d5b2-11f0-acad-676edea52ee5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Dättwilerstrasse 37, 5405 Baden</w:t>
          </w:r>
        </w:p>
        <w:p>
          <w:pPr>
            <w:spacing w:before="0" w:after="0"/>
          </w:pPr>
          <w:r>
            <w:t>627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