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Wührestrasse 20, 8610 Uster</w:t>
          </w:r>
        </w:p>
        <w:p>
          <w:pPr>
            <w:spacing w:before="0" w:after="0"/>
          </w:pPr>
          <w:r>
            <w:t>629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