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WHG. Wührestrasse 20, 8610 Uster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629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1941588583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585329676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