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4346562" name="ac5b310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894582" name="ac5b3100-d4d7-11f0-a704-cdcbba37220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5164902" name="b0c4a5a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2506458" name="b0c4a5a0-d4d7-11f0-a704-cdcbba37220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6804709" name="eda3615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3477288" name="eda36150-d4d7-11f0-a704-cdcbba3722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9817269" name="f22c92f0-d4d7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992926" name="f22c92f0-d4d7-11f0-a704-cdcbba37220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2924053" name="62878b40-d4d8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7759985" name="62878b40-d4d8-11f0-a704-cdcbba37220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3992282" name="6889a140-d4d8-11f0-a704-cdcbba3722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0813181" name="6889a140-d4d8-11f0-a704-cdcbba37220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Wührestrasse 20, 8610 Uster</w:t>
          </w:r>
        </w:p>
        <w:p>
          <w:pPr>
            <w:spacing w:before="0" w:after="0"/>
          </w:pPr>
          <w:r>
            <w:t>629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