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487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487 Landwasserstrasse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934080551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832729888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Georgi</w:t>
            </w:r>
          </w:p>
          <w:p>
            <w:pPr>
              <w:spacing w:before="0" w:after="0" w:line="240" w:lineRule="auto"/>
            </w:pPr>
            <w:r>
              <w:rPr/>
              <w:t>Landwasserstrasse 57</w:t>
            </w:r>
          </w:p>
          <w:p>
            <w:pPr>
              <w:spacing w:before="0" w:after="0" w:line="240" w:lineRule="auto"/>
            </w:pPr>
            <w:r>
              <w:rPr/>
              <w:t>7493 Schmitten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