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Büelstrasse 4, 9430 St. Margrethen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4049862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4484854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