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Im Rebacker 4,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2548998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075730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