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Eisenbahnstrasse 24, 3604 Thun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607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27837802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97841179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