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Leimensteigstrasse 31, 9054 Schlatt-Haslen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3429522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1963766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