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DG- UG </w:t>
            </w:r>
          </w:p>
          <w:p>
            <w:pPr>
              <w:spacing w:before="0" w:after="0"/>
            </w:pPr>
            <w:r>
              <w:t>Kanin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7357388" name="4234af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9151109" name="4234af20-caac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5607787" name="491cb85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5245977" name="491cb850-caac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4830695" name="b47caa6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001293" name="b47caa60-caac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6185711" name="bac05d4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8933699" name="bac05d40-caac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58943670" name="557661e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0753922" name="557661e0-caad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6236605" name="59edb93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0857791" name="59edb930-caad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1674059" name="58a7fd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1546520" name="58a7fd50-caae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5496900" name="614d1fd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0677396" name="614d1fd0-caae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65973567" name="63f7b0f0-caa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3305585" name="63f7b0f0-caaf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4171081" name="6806a980-caa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1835497" name="6806a980-caaf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