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Hinterbirchstrasse 14, 8180 Bülach</w:t>
          </w:r>
        </w:p>
        <w:p>
          <w:pPr>
            <w:spacing w:before="0" w:after="0"/>
          </w:pPr>
          <w:r>
            <w:t>614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