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3935451" name="fd2029a0-d1b3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255149" name="fd2029a0-d1b3-11f0-870b-5fcb9461745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42758536" name="02142b00-d1b4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5686751" name="02142b00-d1b4-11f0-870b-5fcb9461745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5750035" name="2ef34a20-d1b4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339948" name="2ef34a20-d1b4-11f0-870b-5fcb9461745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4143321" name="33175150-d1b4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9887692" name="33175150-d1b4-11f0-870b-5fcb9461745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Hinterbirchstrasse 14, 8180 Bülach</w:t>
          </w:r>
        </w:p>
        <w:p>
          <w:pPr>
            <w:spacing w:before="0" w:after="0"/>
          </w:pPr>
          <w:r>
            <w:t>614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