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Schwerzimattstrasse 55, 8912 Obfelden</w:t>
          </w:r>
        </w:p>
        <w:p>
          <w:pPr>
            <w:spacing w:before="0" w:after="0"/>
          </w:pPr>
          <w:r>
            <w:t>6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