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Schwerzimattstrasse 55, 8912 Obfelden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617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