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6676203" name="7f7dd5f0-d1be-11f0-870b-5fcb9461745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66739093" name="7f7dd5f0-d1be-11f0-870b-5fcb94617455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42487310" name="849cdef0-d1be-11f0-870b-5fcb9461745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98418544" name="849cdef0-d1be-11f0-870b-5fcb94617455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2386156" name="9765d4b0-d1be-11f0-870b-5fcb9461745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80144892" name="9765d4b0-d1be-11f0-870b-5fcb94617455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91604141" name="9b714ad0-d1be-11f0-870b-5fcb9461745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84321376" name="9b714ad0-d1be-11f0-870b-5fcb94617455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Decke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Decke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701576452" name="a8125310-d1be-11f0-870b-5fcb9461745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50428639" name="a8125310-d1be-11f0-870b-5fcb94617455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50069211" name="acb79830-d1be-11f0-870b-5fcb9461745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19996193" name="acb79830-d1be-11f0-870b-5fcb94617455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54816686" name="b5b64c60-d1be-11f0-870b-5fcb9461745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50236997" name="b5b64c60-d1be-11f0-870b-5fcb94617455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79451378" name="bba06d90-d1be-11f0-870b-5fcb9461745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90243487" name="bba06d90-d1be-11f0-870b-5fcb94617455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2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Schwerzimattstrasse 55, 8912 Obfelden</w:t>
          </w:r>
        </w:p>
        <w:p>
          <w:pPr>
            <w:spacing w:before="0" w:after="0"/>
          </w:pPr>
          <w:r>
            <w:t>617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footer.xml" Type="http://schemas.openxmlformats.org/officeDocument/2006/relationships/footer" Id="rId1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