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Spitalhalde 10, 4310 Rheinfelden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620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3617091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58644098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