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Spitalhalde 10, 4310 Rheinfelden</w:t>
          </w:r>
        </w:p>
        <w:p>
          <w:pPr>
            <w:spacing w:before="0" w:after="0"/>
          </w:pPr>
          <w:r>
            <w:t>620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