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4. 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19503521" name="76afccc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055794" name="76afccc0-d110-11f0-b773-f77dee5e571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92122900" name="7b0bd3e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9191034" name="7b0bd3e0-d110-11f0-b773-f77dee5e571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4. 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27415983" name="a21f083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6465682" name="a21f0830-d110-11f0-b773-f77dee5e571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56925903" name="b345989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22195813" name="b3459890-d110-11f0-b773-f77dee5e571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4. 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19536424" name="bedafd3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9092036" name="bedafd30-d110-11f0-b773-f77dee5e571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82450609" name="c4f09b3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91701025" name="c4f09b30-d110-11f0-b773-f77dee5e571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4. 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15221452" name="d102d0f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10825845" name="d102d0f0-d110-11f0-b773-f77dee5e571f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86327347" name="d4e5d78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13415010" name="d4e5d780-d110-11f0-b773-f77dee5e571f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4. OG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98103347" name="e481d04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5548189" name="e481d040-d110-11f0-b773-f77dee5e571f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93480940" name="ecb4d00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5500998" name="ecb4d000-d110-11f0-b773-f77dee5e571f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4. 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73609061" name="fbd445c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6212329" name="fbd445c0-d110-11f0-b773-f77dee5e571f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20025462" name="ffbf1480-d110-11f0-b773-f77dee5e571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9100822" name="ffbf1480-d110-11f0-b773-f77dee5e571f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Spitalhalde 10, 4310 Rheinfelden</w:t>
          </w:r>
        </w:p>
        <w:p>
          <w:pPr>
            <w:spacing w:before="0" w:after="0"/>
          </w:pPr>
          <w:r>
            <w:t>620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footer.xml" Type="http://schemas.openxmlformats.org/officeDocument/2006/relationships/footer" Id="rId1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