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Torkelgasse 5, 9493 Mauren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612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92954426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128227277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